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手机：15259131745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邮箱：gaochao490@sina.com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高级投资顾问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上市公司    高级投资顾问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服务机构    高级投资顾问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知名企业    高级投资顾问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问题解决 | 专业技能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