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手机：13810020102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邮箱：suntao234@163.com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应聘职位：投资顾问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2016.09 - 2019.06    浙江大学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国有企业    投资顾问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外资企业    投资顾问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咨询公司    中级投资顾问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2025.01 - 2027.12    专业机构    投资顾问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项目管理 | 沟通能力 | 专业技能 | 数据分析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