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手机：15973221787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邮箱：xu828@163.com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上海交通大学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高级投资顾问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创业公司    高级投资顾问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上市公司    高级投资顾问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专业机构    资深投资顾问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沟通能力 | 团队协作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