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马敏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居住地：广州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手机：13959423740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邮箱：mamin946@126.com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应聘职位：投资顾问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2014.09 - 2017.06    中山大学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外资企业    高级投资顾问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建立和完善投资顾问工作流程和标准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负责投资顾问相关工作，确保工作质量和效率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为投资顾问工作提供专业建议和解决方案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持续学习投资顾问领域新知识和技能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2017.01 - 2020.12    国有企业    高级投资顾问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为投资顾问工作提供专业建议和解决方案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建立和完善投资顾问工作流程和标准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持续学习投资顾问领域新知识和技能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与团队成员密切合作，共同完成投资顾问目标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负责投资顾问相关工作，确保工作质量和效率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民营企业    高级投资顾问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建立和完善投资顾问工作流程和标准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负责投资顾问相关工作，确保工作质量和效率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持续学习投资顾问领域新知识和技能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与团队成员密切合作，共同完成投资顾问目标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2025.01 - 2026.12    咨询公司    资深投资顾问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为投资顾问工作提供专业建议和解决方案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建立和完善投资顾问工作流程和标准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与团队成员密切合作，共同完成投资顾问目标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持续学习投资顾问领域新知识和技能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沟通能力 | 团队协作 | 项目管理 | 问题解决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