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手机：15093870080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邮箱：guotao546@163.com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中级招聘专员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专业机构    招聘专员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创业公司    招聘专员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服务机构    招聘专员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数据分析 | 沟通能力 | 问题解决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