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手机：15064018330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邮箱：huangwei882@qq.com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2008.09 - 2012.06    南京大学    心理学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高级招聘专员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服务机构    高级招聘专员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上市公司    资深招聘专员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专业机构    高级招聘专员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