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手机：15963024785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邮箱：huangjie923@163.com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清华大学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高级招聘专员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咨询公司    高级招聘专员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行业龙头    资深招聘专员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创业公司    高级招聘专员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数据分析 | 问题解决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