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手机：13860102831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邮箱：yanglei828@163.com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高级招聘专员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国有企业    资深招聘专员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服务机构    高级招聘专员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咨询公司    高级招聘专员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项目管理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