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手机：15878536084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邮箱：luoping184@163.com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应聘职位：招聘专员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同济大学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咨询公司    高级招聘专员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创业公司    高级招聘专员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民营企业    高级招聘专员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建立和完善招聘专员工作流程和标准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外资企业    高级招聘专员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为招聘专员工作提供专业建议和解决方案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参与招聘专员项目规划和执行，协调各方资源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持续学习招聘专员领域新知识和技能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与团队成员密切合作，共同完成招聘专员目标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负责招聘专员相关工作，确保工作质量和效率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招聘专员团队建设：培养团队能力，提升整体水平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问题解决 | 团队协作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