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居住地：深圳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手机：15036735934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邮箱：guoyan859@163.com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应聘职位：招聘专员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上海交通大学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资深招聘专员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专业机构    高级招聘专员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外资企业    高级招聘专员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咨询公司    高级招聘专员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团队协作 | 数据分析 | 专业技能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