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吴秀兰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手机：18997352731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邮箱：wu637@163.com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应聘职位：教学管理员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2015.09 - 2019.06    华中科技大学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咨询公司    教学管理员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负责教学管理员相关工作，确保工作质量和效率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建立和完善教学管理员工作流程和标准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与团队成员密切合作，共同完成教学管理员目标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持续学习教学管理员领域新知识和技能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参与教学管理员项目规划和执行，协调各方资源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为教学管理员工作提供专业建议和解决方案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外资企业    中级教学管理员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建立和完善教学管理员工作流程和标准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负责教学管理员相关工作，确保工作质量和效率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持续学习教学管理员领域新知识和技能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与团队成员密切合作，共同完成教学管理员目标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参与教学管理员项目规划和执行，协调各方资源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行业龙头    教学管理员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持续学习教学管理员领域新知识和技能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建立和完善教学管理员工作流程和标准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负责教学管理员相关工作，确保工作质量和效率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参与教学管理员项目规划和执行，协调各方资源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与团队成员密切合作，共同完成教学管理员目标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2025.01 - 2027.12    专业机构    中级教学管理员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为教学管理员工作提供专业建议和解决方案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建立和完善教学管理员工作流程和标准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负责教学管理员相关工作，确保工作质量和效率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参与教学管理员项目规划和执行，协调各方资源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持续学习教学管理员领域新知识和技能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教学管理员创新项目：引入新方法，获得良好效果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专业技能 | 团队协作 | 沟通能力 | 数据分析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