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手机：18977418926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邮箱：gaoyong546@sina.com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应聘职位：教育顾问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南京大学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知名企业    高级教育顾问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咨询公司    资深教育顾问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专业机构    资深教育顾问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行业龙头    高级教育顾问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沟通能力 | 数据分析 | 专业技能 | 问题解决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