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手机：15868037463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邮箱：liuna885@gmail.com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高级教育顾问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服务机构    高级教育顾问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民营企业    资深教育顾问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国有企业    高级教育顾问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