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手机：18952080637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邮箱：yang770@qq.com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高级教育顾问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专业机构    高级教育顾问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服务机构    高级教育顾问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上市公司    资深教育顾问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专业技能 | 问题解决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