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手机：13848208069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邮箱：gaoli796@163.com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教育顾问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服务机构    教育顾问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知名企业    中级教育顾问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行业龙头    教育顾问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团队协作 | 数据分析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