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手机：13818266846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邮箱：wujuan810@gmail.com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应聘职位：数据分析师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浙江大学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快手    数据分析师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智能推荐算法优化：通过数据分析优化推荐算法，点击率提升30%，用户满意度显著提升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用户行为分析平台搭建：构建实时用户行为分析系统，支持千万级用户行为数据实时监控和分析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腾讯    中级数据分析师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销售预测模型开发：基于历史数据和外部因素，构建销售预测模型，预测准确率达到85%以上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客户流失预警系统：建立客户流失预测模型，提前识别高风险客户，挽回率提升15%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网易    数据分析师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开发数据模型，运用机器学习算法挖掘用户行为规律，提升用户转化率和留存率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制作数据报告和可视化图表，定期向管理层汇报分析结果，支撑业务决策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智能推荐算法优化：通过数据分析优化推荐算法，点击率提升30%，用户满意度显著提升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百度    中级数据分析师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构建用户画像系统，细分用户群体，为精准营销和个性化推荐提供数据基础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负责数据质量管理，建立数据治理规范，确保数据准确性和一致性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设计A/B测试方案，评估产品功能效果，为产品优化提供科学依据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开展专项数据分析，深入挖掘业务问题根因，提出改进建议并跟踪效果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负责业务数据分析，建立完整的数据分析体系，为业务决策提供数据支持和建议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建立数据指标体系，设计业务监控大盘，实时监控业务运营状况，及时发现异常并预警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用户行为分析平台搭建：构建实时用户行为分析系统，支持千万级用户行为数据实时监控和分析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客户流失预警系统：建立客户流失预测模型，提前识别高风险客户，挽回率提升15%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营销效果评估体系建设：建立多维度营销效果评估模型，优化营销策略，ROI提升20%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R语言 | SQL | 统计学 | Spark | Hadoop | 机器学习 | Tableau | Power BI | SPSS | Excel | Python | 数据挖掘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