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手机：18880872110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邮箱：majie408@126.com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西安交通大学    应用数学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高级数据分析师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滴滴    高级数据分析师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字节跳动    资深数据分析师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百度    资深数据分析师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R语言 | SQL | 统计学 | Python | Tableau | SPSS | Power BI | Spark | 数据挖掘 | Excel | 机器学习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