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手机：13993471501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邮箱：zhangtao874@126.com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北京大学    计算机科学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资深数据分析师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快手    高级数据分析师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拼多多    高级数据分析师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阿里巴巴    资深数据分析师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SQL | 机器学习 | Power BI | 数据挖掘 | Python | Hadoop | R语言 | Tableau | Excel | 统计学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