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手机：15240446693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邮箱：xuping821@163.com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浙江大学    应用数学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百度    高级数据分析师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网易    高级数据分析师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滴滴    高级数据分析师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京东    高级数据分析师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SPSS | R语言 | Python | Tableau | Hadoop | 数据挖掘 | SQL | Excel | 机器学习 | Spark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