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手机：15250697437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邮箱：wangjuan304@sina.com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2012.09 - 2016.06    清华大学    景观建筑设计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高级景观设计师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高级景观设计师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行业龙头    资深景观设计师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知名企业    高级景观设计师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沟通能力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