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手机：13834685527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邮箱：sunyang552@gmail.com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西安交通大学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高级景观设计师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创业公司    高级景观设计师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民营企业    高级景观设计师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知名企业    资深景观设计师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专业技能 | 团队协作 | 数据分析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