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手机：13980414128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邮箱：guojie835@163.com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应聘职位：景观设计师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西安交通大学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服务机构    高级景观设计师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创业公司    高级景观设计师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行业龙头    资深景观设计师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外资企业    资深景观设计师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问题解决 | 数据分析 | 项目管理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