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手机：15929414715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邮箱：zhuwei231@qq.com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应聘职位：服装设计师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2006.09 - 2009.06    中山大学    纺织工程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知名企业    高级服装设计师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专业机构    资深服装设计师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外资企业    资深服装设计师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民营企业    高级服装设计师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沟通能力 | 团队协作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