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手机：15071740169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邮箱：gaoyang365@163.com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中山大学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服务机构    中级服装设计师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创业公司    中级服装设计师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外资企业    中级服装设计师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民营企业    服装设计师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团队协作 | 专业技能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