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手机：18839870728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邮箱：zhangqiang887@qq.com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应聘职位：服装设计师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2010.09 - 2014.06    复旦大学    纺织工程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行业龙头    高级服装设计师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创业公司    资深服装设计师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外资企业    资深服装设计师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上市公司    资深服装设计师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问题解决 | 项目管理 | 专业技能 | 数据分析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