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手机：18875516247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邮箱：xuyong626@163.com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应聘职位：服装设计师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2006.09 - 2009.06    浙江大学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外资企业    高级服装设计师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2010.01 - 2011.12    知名企业    资深服装设计师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服务机构    资深服装设计师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上市公司    高级服装设计师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沟通能力 | 数据分析 | 专业技能 | 项目管理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