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陈桂英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居住地：西安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手机：18884655172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邮箱：chen581@sina.com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应聘职位：服装设计师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t>教育背景</w:t>
              <w:br/>
              <w:t>2006.09 - 2010.06    南京大学    纺织工程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2022.01 - 至今    外资企业    高级服装设计师    36K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2010.01 - 2012.12    知名企业    高级服装设计师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2011.01 - 2014.12    创业公司    高级服装设计师    27K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2015.01 - 2017.12    行业龙头    高级服装设计师    33K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持续学习服装设计师领域新知识和技能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与团队成员密切合作，共同完成服装设计师目标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为服装设计师工作提供专业建议和解决方案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负责服装设计师相关工作，确保工作质量和效率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建立和完善服装设计师工作流程和标准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参与服装设计师项目规划和执行，协调各方资源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服装设计师创新项目：引入新方法，获得良好效果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问题解决 | 数据分析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专业基础扎实，实践经验丰富，曾参与多个大型项目的设计与实施。具备优秀的分析问题和解决问题的能力，善于从全局角度思考问题。团队合作意识强，能够与不同背景的同事有效协作，共同完成项目目标。具备良好的学习能力和创新思维，能够快速适应新环境和新挑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