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手机：13993780367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邮箱：liyan467@qq.com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西安交通大学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高级架构师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字节跳动    资深架构师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百度    高级架构师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滴滴    资深架构师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架构设计 | 系统架构 | 微服务 | 高并发 | 性能优化 | 分布式系统 | 容量规划 | 技术选型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