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朱杰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年龄：42岁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居住地：上海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手机：15218449593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邮箱：zhujie363@gmail.com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应聘职位：法务专员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2006.09 - 2010.06    北京大学    经济学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创业公司    资深法务专员    28K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2011.01 - 2013.12    国有企业    高级法务专员    39K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2013.01 - 2015.12    外资企业    高级法务专员    29K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负责法务专员相关工作，确保工作质量和效率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知名企业    高级法务专员    30K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为法务专员工作提供专业建议和解决方案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持续学习法务专员领域新知识和技能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与团队成员密切合作，共同完成法务专员目标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参与法务专员项目规划和执行，协调各方资源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建立和完善法务专员工作流程和标准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法务专员创新项目：引入新方法，获得良好效果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团队协作 | 专业技能 | 数据分析 | 问题解决 | 项目管理 | 沟通能力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参加UI/UX设计专业课程培训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参加敏捷开发Scrum Master认证培训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项目优秀奖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