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手机：15878265033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邮箱：huyong798@qq.com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同济大学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创业公司    高级法务专员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服务机构    高级法务专员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上市公司    高级法务专员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行业龙头    高级法务专员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数据分析 | 团队协作 | 问题解决 | 专业技能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