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陈超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居住地：广州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手机：13838014231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邮箱：chenchao411@sina.com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应聘职位：法务专员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2007.09 - 2011.06    北京大学    法学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民营企业    高级法务专员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与团队成员密切合作，共同完成法务专员目标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为法务专员工作提供专业建议和解决方案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持续学习法务专员领域新知识和技能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参与法务专员项目规划和执行，协调各方资源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负责法务专员相关工作，确保工作质量和效率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2011.01 - 2013.12    专业机构    高级法务专员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持续学习法务专员领域新知识和技能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与团队成员密切合作，共同完成法务专员目标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为法务专员工作提供专业建议和解决方案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参与法务专员项目规划和执行，协调各方资源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建立和完善法务专员工作流程和标准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2014.01 - 2015.12    知名企业    高级法务专员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与团队成员密切合作，共同完成法务专员目标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参与法务专员项目规划和执行，协调各方资源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为法务专员工作提供专业建议和解决方案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负责法务专员相关工作，确保工作质量和效率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建立和完善法务专员工作流程和标准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2014.01 - 2017.12    行业龙头    高级法务专员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参与法务专员项目规划和执行，协调各方资源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与团队成员密切合作，共同完成法务专员目标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负责法务专员相关工作，确保工作质量和效率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持续学习法务专员领域新知识和技能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建立和完善法务专员工作流程和标准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为法务专员工作提供专业建议和解决方案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项目管理 | 沟通能力 | 团队协作 | 数据分析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