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手机：15272617354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邮箱：zhangwei397@qq.com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高级法务专员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咨询公司    高级法务专员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高级法务专员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高级法务专员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项目管理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