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手机：13888437644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邮箱：heqiang706@qq.com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清华大学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高级法律顾问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创业公司    高级法律顾问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专业机构    资深法律顾问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行业龙头    资深法律顾问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团队协作 | 专业技能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