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何伟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年龄：29岁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居住地：武汉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手机：15090152886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邮箱：hewei684@126.com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应聘职位：测试工程师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2012.09 - 2015.06    西安交通大学    信息技术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字节跳动    资深测试工程师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负责移动端测试，覆盖多种设备和系统版本，确保移动应用质量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开发自动化测试脚本，搭建自动化测试框架，提升测试效率和覆盖率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建立测试流程和规范，制定测试标准，提升团队测试能力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负责软件功能测试，设计测试用例，执行测试计划，确保产品质量符合要求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与开发团队协作，参与需求评审和设计评审，从测试角度提供专业建议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执行接口测试，验证接口功能和性能，确保系统集成质量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进行性能测试，分析系统性能瓶颈，优化系统性能，确保系统稳定性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测试流程优化：优化测试流程，缩短测试周期20%，提升产品发布效率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接口测试自动化：实现接口测试自动化，接口测试覆盖率达到95%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2015.01 - 2016.12    百度    高级测试工程师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参与安全测试，识别安全漏洞，提出安全改进建议，保障系统安全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开发自动化测试脚本，搭建自动化测试框架，提升测试效率和覆盖率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负责移动端测试，覆盖多种设备和系统版本，确保移动应用质量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进行性能测试，分析系统性能瓶颈，优化系统性能，确保系统稳定性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与开发团队协作，参与需求评审和设计评审，从测试角度提供专业建议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建立测试流程和规范，制定测试标准，提升团队测试能力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负责软件功能测试，设计测试用例，执行测试计划，确保产品质量符合要求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接口测试自动化：实现接口测试自动化，接口测试覆盖率达到95%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自动化测试平台建设：搭建自动化测试平台，测试效率提升60%，测试覆盖率达到85%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2015.01 - 2017.12    滴滴    高级测试工程师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进行性能测试，分析系统性能瓶颈，优化系统性能，确保系统稳定性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负责移动端测试，覆盖多种设备和系统版本，确保移动应用质量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开发自动化测试脚本，搭建自动化测试框架，提升测试效率和覆盖率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负责软件功能测试，设计测试用例，执行测试计划，确保产品质量符合要求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与开发团队协作，参与需求评审和设计评审，从测试角度提供专业建议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建立测试流程和规范，制定测试标准，提升团队测试能力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执行接口测试，验证接口功能和性能，确保系统集成质量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参与安全测试，识别安全漏洞，提出安全改进建议，保障系统安全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接口测试自动化：实现接口测试自动化，接口测试覆盖率达到95%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移动端测试框架：开发移动端自动化测试框架，支持多平台测试，提升测试效率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2019.01 - 2020.12    京东    高级测试工程师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开发自动化测试脚本，搭建自动化测试框架，提升测试效率和覆盖率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进行性能测试，分析系统性能瓶颈，优化系统性能，确保系统稳定性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执行接口测试，验证接口功能和性能，确保系统集成质量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负责移动端测试，覆盖多种设备和系统版本，确保移动应用质量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与开发团队协作，参与需求评审和设计评审，从测试角度提供专业建议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接口测试自动化：实现接口测试自动化，接口测试覆盖率达到95%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性能测试体系建设：建立性能测试体系，系统性能优化30%，稳定性显著提升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移动端测试 | 功能测试 | 性能测试 | 接口测试 | JMeter | 自动化测试 | Python | Selenium | 安全测试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