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罗娟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居住地：苏州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手机：13964651869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邮箱：luojuan256@126.com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应聘职位：测试工程师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同济大学    信息技术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华为    高级测试工程师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字节跳动    高级测试工程师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滴滴    资深测试工程师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2014.01 - 2016.12    阿里巴巴    高级测试工程师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JMeter | 移动端测试 | 自动化测试 | 接口测试 | 安全测试 | 功能测试 | Selenium | 性能测试 | Python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