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陈娜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手机：15030616183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邮箱：chenna391@qq.com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应聘职位：测试工程师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2013.09 - 2016.06    上海交通大学    电子信息工程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字节跳动    高级测试工程师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京东    高级测试工程师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网易    高级测试工程师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小米    高级测试工程师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移动端测试 | 自动化测试 | Selenium | 功能测试 | 安全测试 | Python | 接口测试 | 性能测试 | JMeter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