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高洋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手机：15150560026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邮箱：gaoyang188@gmail.com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中山大学    信息技术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网易    资深测试工程师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华为    高级测试工程师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腾讯    高级测试工程师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美团    资深测试工程师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移动端测试 | 自动化测试 | Selenium | JMeter | 接口测试 | 性能测试 | 安全测试 | 功能测试 | Python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