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手机：15859203219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邮箱：sunming443@qq.com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西安交通大学    游戏设计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Supercell    高级游戏开发工程师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三七互娱    高级游戏开发工程师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FunPlus    高级游戏开发工程师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IGG    高级游戏开发工程师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C++ | 游戏优化 | 多平台开发 | C# | Unity | 游戏引擎 | Unreal Engine | 3D建模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