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黄桂英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性别：男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年龄：33岁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居住地：重庆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手机：15188275409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邮箱：huang331@qq.com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应聘职位：游戏开发工程师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2010.09 - 2014.06    华中科技大学    游戏设计    本科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2023.01 - 至今    腾讯游戏    资深游戏开发工程师    27K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修复游戏bug，维护游戏稳定性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参与游戏设计，从技术角度提供可行性建议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优化游戏性能，通过渲染优化和内存管理提升游戏体验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适配多平台，确保游戏在不同设备上稳定运行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负责游戏功能开发，使用Unity/UE4引擎开发游戏系统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开发游戏工具，提升开发效率和内容制作效率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手机游戏开发：开发热门手游，月活跃用户超过千万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游戏引擎优化：优化游戏引擎，游戏性能提升50%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跨平台游戏开发：开发支持多平台的游戏，扩大用户群体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2013.01 - 2015.12    米哈游    高级游戏开发工程师    30K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开发游戏工具，提升开发效率和内容制作效率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参与游戏设计，从技术角度提供可行性建议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负责游戏功能开发，使用Unity/UE4引擎开发游戏系统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修复游戏bug，维护游戏稳定性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优化游戏性能，通过渲染优化和内存管理提升游戏体验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适配多平台，确保游戏在不同设备上稳定运行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跨平台游戏开发：开发支持多平台的游戏，扩大用户群体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游戏引擎优化：优化游戏引擎，游戏性能提升50%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手机游戏开发：开发热门手游，月活跃用户超过千万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2015.01 - 2017.12    巨人网络    高级游戏开发工程师    30K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优化游戏性能，通过渲染优化和内存管理提升游戏体验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负责游戏功能开发，使用Unity/UE4引擎开发游戏系统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适配多平台，确保游戏在不同设备上稳定运行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修复游戏bug，维护游戏稳定性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开发游戏工具，提升开发效率和内容制作效率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参与游戏设计，从技术角度提供可行性建议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手机游戏开发：开发热门手游，月活跃用户超过千万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游戏引擎优化：优化游戏引擎，游戏性能提升50%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2018.01 - 2020.12    三七互娱    高级游戏开发工程师    35K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开发游戏工具，提升开发效率和内容制作效率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优化游戏性能，通过渲染优化和内存管理提升游戏体验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适配多平台，确保游戏在不同设备上稳定运行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修复游戏bug，维护游戏稳定性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负责游戏功能开发，使用Unity/UE4引擎开发游戏系统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参与游戏设计，从技术角度提供可行性建议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手机游戏开发：开发热门手游，月活跃用户超过千万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游戏引擎优化：优化游戏引擎，游戏性能提升50%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C# | 游戏优化 | Unreal Engine | Unity | 游戏引擎 | C++ | 3D建模 | 多平台开发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参加敏捷开发Scrum Master认证培训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完成PMP项目管理专业人士认证培训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参加Google Analytics数字营销认证课程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技术创新奖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季度绩效优秀奖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拥有多年相关工作经验，熟练掌握专业技能和工具。具备敏锐的业务洞察力，能够准确理解需求并提供有效解决方案。工作效率高，抗压能力强，能够在快节奏的工作环境中保持高质量的工作输出。具备优秀的项目管理能力，能够协调各方资源，确保项目按时交付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