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手机：13859350686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邮箱：zhuwei980@163.com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应聘职位：物流协调员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同济大学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专业机构    高级物流协调员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2009.01 - 2012.12    外资企业    高级物流协调员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上市公司    资深物流协调员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为物流协调员工作提供专业建议和解决方案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咨询公司    资深物流协调员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负责物流协调员相关工作，确保工作质量和效率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参与物流协调员项目规划和执行，协调各方资源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与团队成员密切合作，共同完成物流协调员目标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建立和完善物流协调员工作流程和标准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持续学习物流协调员领域新知识和技能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物流协调员创新项目：引入新方法，获得良好效果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数据分析 | 项目管理 | 沟通能力 | 专业技能 | 团队协作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