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手机：15001054116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邮箱：zhao717@126.com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应聘职位：物流协调员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2007.09 - 2010.06    华中科技大学    管理学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知名企业    高级物流协调员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民营企业    资深物流协调员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行业龙头    高级物流协调员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2015.01 - 2018.12    创业公司    资深物流协调员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问题解决 | 专业技能 | 数据分析 | 团队协作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