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手机：15217872899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邮箱：chenqiang423@qq.com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应聘职位：物流协调员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2015.09 - 2019.06    浙江大学    交通运输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服务机构    中级物流协调员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国有企业    物流协调员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创业公司    物流协调员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咨询公司    物流协调员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团队协作 | 专业技能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