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手机：18891223868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邮箱：yangchao106@163.com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中山大学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高级生产管理员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国有企业    高级生产管理员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高级生产管理员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专业机构    高级生产管理员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