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手机：15843297018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邮箱：maqiang861@126.com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资深电商运营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2007.01 - 2010.12    专业机构    资深电商运营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民营企业    高级电商运营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外资企业    高级电商运营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项目管理 | 沟通能力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