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马磊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手机：15255045637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邮箱：malei757@sina.com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应聘职位：电商运营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2011.09 - 2014.06    南京大学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专业机构    高级电商运营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与团队成员密切合作，共同完成电商运营目标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持续学习电商运营领域新知识和技能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为电商运营工作提供专业建议和解决方案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负责电商运营相关工作，确保工作质量和效率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参与电商运营项目规划和执行，协调各方资源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行业龙头    资深电商运营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与团队成员密切合作，共同完成电商运营目标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参与电商运营项目规划和执行，协调各方资源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持续学习电商运营领域新知识和技能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建立和完善电商运营工作流程和标准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负责电商运营相关工作，确保工作质量和效率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2018.01 - 2019.12    民营企业    高级电商运营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参与电商运营项目规划和执行，协调各方资源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与团队成员密切合作，共同完成电商运营目标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负责电商运营相关工作，确保工作质量和效率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为电商运营工作提供专业建议和解决方案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建立和完善电商运营工作流程和标准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持续学习电商运营领域新知识和技能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创业公司    高级电商运营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参与电商运营项目规划和执行，协调各方资源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负责电商运营相关工作，确保工作质量和效率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建立和完善电商运营工作流程和标准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与团队成员密切合作，共同完成电商运营目标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持续学习电商运营领域新知识和技能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为电商运营工作提供专业建议和解决方案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团队协作 | 项目管理 | 问题解决 | 沟通能力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