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手机：15266873409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邮箱：linmin946@sina.com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复旦大学    电子商务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高级电商运营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专业机构    高级电商运营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高级电商运营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民营企业    高级电商运营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项目管理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