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黄勇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性别：女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年龄：25岁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居住地：深圳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手机：15065314254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邮箱：huangyong557@qq.com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应聘职位：电商运营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2010.09 - 2014.06    同济大学    工商管理    本科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2021.01 - 至今    民营企业    高级电商运营    32K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建立和完善电商运营工作流程和标准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为电商运营工作提供专业建议和解决方案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持续学习电商运营领域新知识和技能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与团队成员密切合作，共同完成电商运营目标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参与电商运营项目规划和执行，协调各方资源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电商运营团队建设：培养团队能力，提升整体水平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电商运营优化项目：改进工作流程，效率提升30%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电商运营创新项目：引入新方法，获得良好效果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2016.01 - 2017.12    创业公司    资深电商运营    27K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与团队成员密切合作，共同完成电商运营目标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持续学习电商运营领域新知识和技能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负责电商运营相关工作，确保工作质量和效率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参与电商运营项目规划和执行，协调各方资源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建立和完善电商运营工作流程和标准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为电商运营工作提供专业建议和解决方案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电商运营团队建设：培养团队能力，提升整体水平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电商运营创新项目：引入新方法，获得良好效果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电商运营优化项目：改进工作流程，效率提升30%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2015.01 - 2018.12    国有企业    高级电商运营    31K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建立和完善电商运营工作流程和标准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负责电商运营相关工作，确保工作质量和效率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参与电商运营项目规划和执行，协调各方资源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持续学习电商运营领域新知识和技能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与团队成员密切合作，共同完成电商运营目标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电商运营团队建设：培养团队能力，提升整体水平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电商运营创新项目：引入新方法，获得良好效果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电商运营优化项目：改进工作流程，效率提升30%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2020.01 - 2022.12    服务机构    高级电商运营    29K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为电商运营工作提供专业建议和解决方案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建立和完善电商运营工作流程和标准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持续学习电商运营领域新知识和技能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负责电商运营相关工作，确保工作质量和效率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参与电商运营项目规划和执行，协调各方资源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与团队成员密切合作，共同完成电商运营目标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电商运营团队建设：培养团队能力，提升整体水平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电商运营优化项目：改进工作流程，效率提升30%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电商运营创新项目：引入新方法，获得良好效果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沟通能力 | 团队协作 | 问题解决 | 数据分析 | 项目管理 | 专业技能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完成产品经理职业技能提升培训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完成数据分析师专业技能培训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参加UI/UX设计专业课程培训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参加阿里云架构师认证培训，获得解决方案架构师认证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2023年度优秀员工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季度绩效优秀奖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具有扎实的专业技能和丰富的项目经验，能够独立完成复杂项目的设计与开发。工作认真负责，具备良好的团队协作能力和沟通表达能力。持续关注行业发展趋势，不断学习新技术，具备较强的学习能力和适应能力。善于分析问题和解决问题，能够在压力下保持高效工作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