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手机：18996740210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邮箱：lilei144@qq.com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应聘职位：电商运营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2006.09 - 2009.06    浙江大学    电子商务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高级电商运营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专业机构    高级电商运营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服务机构    资深电商运营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知名企业    高级电商运营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问题解决 | 项目管理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