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手机：18841259091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邮箱：gaoqiang709@gmail.com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高级知识产权专员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创业公司    高级知识产权专员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国有企业    资深知识产权专员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知名企业    资深知识产权专员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沟通能力 | 团队协作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