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手机：13924131079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邮箱：wuchao439@qq.com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应聘职位：移动端开发工程师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上海交通大学    移动开发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vivo    高级移动端开发工程师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腾讯    高级移动端开发工程师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华为    高级移动端开发工程师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移动端性能优化：通过多项优化措施，应用性能提升60%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字节跳动    高级移动端开发工程师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优化应用性能，通过内存管理和渲染优化，应用启动速度提升40%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集成第三方SDK，实现支付、地图、推送等功能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参与产品需求讨论，从技术角度提供可行性建议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负责移动应用开发，使用原生或跨平台技术构建高质量移动应用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适配多种设备和系统版本，确保应用兼容性和稳定性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维护应用版本，及时修复bug和发布新功能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电商移动应用开发：开发完整电商App，支持千万级用户使用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跨平台应用架构：使用Flutter构建跨平台应用，开发效率提升50%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移动端架构 | Flutter | 性能优化 | Swift | React Native | Android | Java | iOS | Kotlin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